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F7EC1" w14:textId="1D7E1ACD" w:rsidR="00DE466C" w:rsidRPr="004626F2" w:rsidRDefault="008D2720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noProof/>
          <w:sz w:val="24"/>
          <w:szCs w:val="24"/>
          <w:lang w:val="es-419"/>
        </w:rPr>
        <w:drawing>
          <wp:anchor distT="0" distB="0" distL="114300" distR="114300" simplePos="0" relativeHeight="251658240" behindDoc="0" locked="0" layoutInCell="1" allowOverlap="1" wp14:anchorId="09D6EBE4" wp14:editId="4393769F">
            <wp:simplePos x="0" y="0"/>
            <wp:positionH relativeFrom="column">
              <wp:posOffset>1219200</wp:posOffset>
            </wp:positionH>
            <wp:positionV relativeFrom="paragraph">
              <wp:posOffset>-895350</wp:posOffset>
            </wp:positionV>
            <wp:extent cx="3952875" cy="1976438"/>
            <wp:effectExtent l="0" t="0" r="0" b="0"/>
            <wp:wrapNone/>
            <wp:docPr id="1255835955" name="Picture 1" descr="A blue and yellow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835955" name="Picture 1" descr="A blue and yellow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494C4F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</w:p>
    <w:p w14:paraId="3F0A2E7C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</w:p>
    <w:p w14:paraId="5FAB88E2" w14:textId="77777777" w:rsidR="008D2720" w:rsidRPr="004626F2" w:rsidRDefault="008D2720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</w:p>
    <w:p w14:paraId="7C170B79" w14:textId="0B3A8922" w:rsidR="00DE466C" w:rsidRPr="004626F2" w:rsidRDefault="00DE466C" w:rsidP="00DE466C">
      <w:pPr>
        <w:rPr>
          <w:rFonts w:asciiTheme="majorHAnsi" w:hAnsiTheme="majorHAnsi" w:cstheme="majorHAnsi"/>
          <w:b/>
          <w:bCs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b/>
          <w:bCs/>
          <w:sz w:val="24"/>
          <w:szCs w:val="24"/>
          <w:lang w:val="es-419"/>
        </w:rPr>
        <w:t>Anuncio del Boletín – Fin de Semana de Compromiso</w:t>
      </w:r>
    </w:p>
    <w:p w14:paraId="1B202B47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sz w:val="24"/>
          <w:szCs w:val="24"/>
          <w:lang w:val="es-419"/>
        </w:rPr>
        <w:t>Gracias a todos los que llenaron una tarjeta de compromiso durante la Misa este fin de semana. Su respuesta reflexiva y en oración es un acto significativo de corresponsabilidad y un signo de su amor por nuestra comunidad parroquial.</w:t>
      </w:r>
    </w:p>
    <w:p w14:paraId="3C290242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sz w:val="24"/>
          <w:szCs w:val="24"/>
          <w:lang w:val="es-419"/>
        </w:rPr>
        <w:t>Si no completaste una tarjeta, te animamos a que aún hagas un compromiso. Tómate un tiempo esta semana para reflexionar sobre cómo deseas apoyar a nuestra parroquia en el próximo año. Cada donación, sin importar el monto, nos ayuda a continuar con la misión que compartimos: adorar, servir y crecer juntos en la fe.</w:t>
      </w:r>
    </w:p>
    <w:p w14:paraId="0C48720D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sz w:val="24"/>
          <w:szCs w:val="24"/>
          <w:lang w:val="es-419"/>
        </w:rPr>
        <w:t>Hay muchas formas de dar: mediante sobres semanales, donaciones en línea, donaciones de acciones o IRA, o estableciendo una contribución recurrente. Estas opciones ayudan a sostener nuestros ministerios y a mantener nuestra parroquia fuerte y activa durante todo el año.</w:t>
      </w:r>
    </w:p>
    <w:p w14:paraId="524C088E" w14:textId="77777777" w:rsidR="00DE466C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sz w:val="24"/>
          <w:szCs w:val="24"/>
          <w:lang w:val="es-419"/>
        </w:rPr>
        <w:t xml:space="preserve">También nos entusiasma ofrecer un nuevo recurso este año gracias a nuestra alianza con </w:t>
      </w:r>
      <w:proofErr w:type="spellStart"/>
      <w:r w:rsidRPr="004626F2">
        <w:rPr>
          <w:rFonts w:asciiTheme="majorHAnsi" w:hAnsiTheme="majorHAnsi" w:cstheme="majorHAnsi"/>
          <w:sz w:val="24"/>
          <w:szCs w:val="24"/>
          <w:lang w:val="es-419"/>
        </w:rPr>
        <w:t>My</w:t>
      </w:r>
      <w:proofErr w:type="spellEnd"/>
      <w:r w:rsidRPr="004626F2">
        <w:rPr>
          <w:rFonts w:asciiTheme="majorHAnsi" w:hAnsiTheme="majorHAnsi" w:cstheme="majorHAnsi"/>
          <w:sz w:val="24"/>
          <w:szCs w:val="24"/>
          <w:lang w:val="es-419"/>
        </w:rPr>
        <w:t xml:space="preserve"> </w:t>
      </w:r>
      <w:proofErr w:type="spellStart"/>
      <w:r w:rsidRPr="004626F2">
        <w:rPr>
          <w:rFonts w:asciiTheme="majorHAnsi" w:hAnsiTheme="majorHAnsi" w:cstheme="majorHAnsi"/>
          <w:sz w:val="24"/>
          <w:szCs w:val="24"/>
          <w:lang w:val="es-419"/>
        </w:rPr>
        <w:t>Catholic</w:t>
      </w:r>
      <w:proofErr w:type="spellEnd"/>
      <w:r w:rsidRPr="004626F2">
        <w:rPr>
          <w:rFonts w:asciiTheme="majorHAnsi" w:hAnsiTheme="majorHAnsi" w:cstheme="majorHAnsi"/>
          <w:sz w:val="24"/>
          <w:szCs w:val="24"/>
          <w:lang w:val="es-419"/>
        </w:rPr>
        <w:t xml:space="preserve"> Will. Esta herramienta gratuita en línea te permite crear un testamento legal en aproximadamente 20 minutos. Si aún no has creado un testamento, o si ha pasado tiempo desde que actualizaste el tuyo, este es un paso fácil e importante. Incluir un regalo a la parroquia en tu testamento es una forma duradera de vivir tu fe y apoyar a las futuras generaciones.</w:t>
      </w:r>
    </w:p>
    <w:p w14:paraId="5EB6B8D9" w14:textId="49F11364" w:rsidR="00DE7A63" w:rsidRPr="004626F2" w:rsidRDefault="00DE466C" w:rsidP="00DE466C">
      <w:pPr>
        <w:rPr>
          <w:rFonts w:asciiTheme="majorHAnsi" w:hAnsiTheme="majorHAnsi" w:cstheme="majorHAnsi"/>
          <w:sz w:val="24"/>
          <w:szCs w:val="24"/>
          <w:lang w:val="es-419"/>
        </w:rPr>
      </w:pPr>
      <w:r w:rsidRPr="004626F2">
        <w:rPr>
          <w:rFonts w:asciiTheme="majorHAnsi" w:hAnsiTheme="majorHAnsi" w:cstheme="majorHAnsi"/>
          <w:sz w:val="24"/>
          <w:szCs w:val="24"/>
          <w:lang w:val="es-419"/>
        </w:rPr>
        <w:t>Al continuar esta temporada de corresponsabilidad, invitamos a cada hogar a ser intencional. Reflexiona sobre lo que puedes dar con alegría y constancia. Tu generosidad, arraigada en la oración y el propósito, fortalece nuestra Iglesia y nuestra comunidad.</w:t>
      </w:r>
    </w:p>
    <w:sectPr w:rsidR="00DE7A63" w:rsidRPr="004626F2" w:rsidSect="00DE466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7213870">
    <w:abstractNumId w:val="8"/>
  </w:num>
  <w:num w:numId="2" w16cid:durableId="1158692505">
    <w:abstractNumId w:val="6"/>
  </w:num>
  <w:num w:numId="3" w16cid:durableId="555892502">
    <w:abstractNumId w:val="5"/>
  </w:num>
  <w:num w:numId="4" w16cid:durableId="1398165394">
    <w:abstractNumId w:val="4"/>
  </w:num>
  <w:num w:numId="5" w16cid:durableId="1456026977">
    <w:abstractNumId w:val="7"/>
  </w:num>
  <w:num w:numId="6" w16cid:durableId="937173268">
    <w:abstractNumId w:val="3"/>
  </w:num>
  <w:num w:numId="7" w16cid:durableId="878392216">
    <w:abstractNumId w:val="2"/>
  </w:num>
  <w:num w:numId="8" w16cid:durableId="1050421682">
    <w:abstractNumId w:val="1"/>
  </w:num>
  <w:num w:numId="9" w16cid:durableId="39439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26F2"/>
    <w:rsid w:val="008D2720"/>
    <w:rsid w:val="0099242A"/>
    <w:rsid w:val="00AA1D8D"/>
    <w:rsid w:val="00AD7747"/>
    <w:rsid w:val="00B47730"/>
    <w:rsid w:val="00CB0664"/>
    <w:rsid w:val="00DE466C"/>
    <w:rsid w:val="00DE7A6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87F2A334-D13E-4555-8493-4F398CF0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4</cp:revision>
  <dcterms:created xsi:type="dcterms:W3CDTF">2013-12-23T23:15:00Z</dcterms:created>
  <dcterms:modified xsi:type="dcterms:W3CDTF">2025-07-02T17:54:00Z</dcterms:modified>
  <cp:category/>
</cp:coreProperties>
</file>